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5B9CA" w14:textId="77777777" w:rsidR="00C632E3" w:rsidRPr="00B84816" w:rsidRDefault="00C632E3" w:rsidP="00C632E3">
      <w:pPr>
        <w:rPr>
          <w:rFonts w:ascii="Arial Narrow" w:hAnsi="Arial Narrow" w:cs="Calibri Light"/>
          <w:b/>
          <w:bCs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C632E3" w:rsidRPr="00B84816" w14:paraId="5322F104" w14:textId="77777777" w:rsidTr="00C632E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BA54191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2DD12095" w14:textId="77777777" w:rsidR="00C632E3" w:rsidRPr="00B84816" w:rsidRDefault="00C632E3" w:rsidP="00991AE8">
            <w:pPr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4ADBC3DA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6BF56639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……………………………………….</w:t>
            </w:r>
          </w:p>
          <w:p w14:paraId="405F855A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8BB639" w14:textId="77777777" w:rsidR="00C632E3" w:rsidRPr="00B84816" w:rsidRDefault="00C632E3" w:rsidP="00C632E3">
            <w:pPr>
              <w:snapToGrid w:val="0"/>
              <w:ind w:right="-177"/>
              <w:jc w:val="center"/>
              <w:rPr>
                <w:rFonts w:ascii="Arial Narrow" w:hAnsi="Arial Narrow" w:cs="Calibri Light"/>
                <w:b/>
                <w:i/>
                <w:sz w:val="22"/>
                <w:szCs w:val="22"/>
              </w:rPr>
            </w:pPr>
          </w:p>
          <w:p w14:paraId="29DA6B18" w14:textId="77777777" w:rsidR="00C632E3" w:rsidRPr="00C632E3" w:rsidRDefault="00C632E3" w:rsidP="00C632E3">
            <w:pPr>
              <w:ind w:right="-177"/>
              <w:jc w:val="center"/>
              <w:rPr>
                <w:rFonts w:ascii="Arial Narrow" w:hAnsi="Arial Narrow" w:cs="Calibri Light"/>
                <w:sz w:val="28"/>
                <w:szCs w:val="28"/>
              </w:rPr>
            </w:pPr>
            <w:r w:rsidRPr="00C632E3">
              <w:rPr>
                <w:rFonts w:ascii="Arial Narrow" w:hAnsi="Arial Narrow" w:cs="Calibri Light"/>
                <w:b/>
                <w:sz w:val="28"/>
                <w:szCs w:val="28"/>
              </w:rPr>
              <w:t>WYKAZ USŁUG</w:t>
            </w:r>
          </w:p>
          <w:p w14:paraId="3B4B4F03" w14:textId="77777777" w:rsidR="00C632E3" w:rsidRPr="00B84816" w:rsidRDefault="00C632E3" w:rsidP="00C632E3">
            <w:pPr>
              <w:ind w:right="-177"/>
              <w:jc w:val="center"/>
              <w:rPr>
                <w:rFonts w:ascii="Arial Narrow" w:hAnsi="Arial Narrow" w:cs="Calibri Light"/>
                <w:b/>
                <w:sz w:val="22"/>
                <w:szCs w:val="22"/>
              </w:rPr>
            </w:pPr>
          </w:p>
        </w:tc>
      </w:tr>
    </w:tbl>
    <w:p w14:paraId="7E8518DD" w14:textId="77777777" w:rsidR="00C632E3" w:rsidRPr="00B84816" w:rsidRDefault="00C632E3" w:rsidP="002262B0">
      <w:pPr>
        <w:pStyle w:val="Zwykytekst1"/>
        <w:spacing w:before="120" w:after="1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</w:rPr>
        <w:t xml:space="preserve">W związku z prowadzonym postępowaniem o udzielenie zamówienia publicznego na </w:t>
      </w:r>
      <w:r w:rsidRPr="00B84816">
        <w:rPr>
          <w:rFonts w:ascii="Arial Narrow" w:hAnsi="Arial Narrow" w:cs="Calibri Light"/>
          <w:b/>
          <w:bCs/>
          <w:sz w:val="22"/>
          <w:szCs w:val="22"/>
        </w:rPr>
        <w:t>zadanie pn.:</w:t>
      </w:r>
    </w:p>
    <w:p w14:paraId="5317E480" w14:textId="6CFEDCDA" w:rsidR="00C632E3" w:rsidRPr="00B84816" w:rsidRDefault="00C632E3" w:rsidP="00C632E3">
      <w:pPr>
        <w:spacing w:after="240"/>
        <w:jc w:val="center"/>
        <w:rPr>
          <w:rFonts w:ascii="Arial Narrow" w:hAnsi="Arial Narrow" w:cs="Calibri Light"/>
          <w:b/>
          <w:sz w:val="22"/>
          <w:szCs w:val="22"/>
        </w:rPr>
      </w:pPr>
      <w:r w:rsidRPr="00B84816">
        <w:rPr>
          <w:rFonts w:ascii="Arial Narrow" w:hAnsi="Arial Narrow" w:cs="Calibri Light"/>
          <w:b/>
          <w:bCs/>
          <w:iCs/>
          <w:kern w:val="2"/>
          <w:sz w:val="22"/>
          <w:szCs w:val="22"/>
          <w:lang w:eastAsia="ar-SA"/>
        </w:rPr>
        <w:t>„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Odbiór, transport i zagospodarowanie odpadów komunalnych z terenu Gminy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Stara Błotnica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br/>
        <w:t>oraz zorganizowanie i prowadzenie PSZOK w 2025 r.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>”</w:t>
      </w:r>
    </w:p>
    <w:p w14:paraId="56A5D30C" w14:textId="77777777" w:rsidR="00C632E3" w:rsidRPr="00B84816" w:rsidRDefault="00C632E3" w:rsidP="00C632E3">
      <w:pPr>
        <w:jc w:val="both"/>
        <w:rPr>
          <w:rFonts w:ascii="Arial Narrow" w:hAnsi="Arial Narrow" w:cs="Calibri Light"/>
          <w:b/>
          <w:sz w:val="22"/>
          <w:szCs w:val="22"/>
        </w:rPr>
      </w:pPr>
    </w:p>
    <w:p w14:paraId="329E5751" w14:textId="77777777" w:rsidR="00C632E3" w:rsidRPr="00B84816" w:rsidRDefault="00C632E3" w:rsidP="00C632E3">
      <w:pPr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</w:rPr>
        <w:t>oświadczam, że moja firma zrealizowała w ciągu ostatnich 3 lat przed upływem terminu składania ofert (a</w:t>
      </w:r>
      <w:r>
        <w:rPr>
          <w:rFonts w:ascii="Arial Narrow" w:hAnsi="Arial Narrow" w:cs="Calibri Light"/>
          <w:b/>
          <w:sz w:val="22"/>
          <w:szCs w:val="22"/>
        </w:rPr>
        <w:t> </w:t>
      </w:r>
      <w:r w:rsidRPr="00B84816">
        <w:rPr>
          <w:rFonts w:ascii="Arial Narrow" w:hAnsi="Arial Narrow" w:cs="Calibri Light"/>
          <w:b/>
          <w:sz w:val="22"/>
          <w:szCs w:val="22"/>
        </w:rPr>
        <w:t xml:space="preserve">jeżeli okres prowadzenia działalności jest krótszy – w tym okresie) min. </w:t>
      </w:r>
      <w:r w:rsidRPr="00B84816">
        <w:rPr>
          <w:rFonts w:ascii="Arial Narrow" w:hAnsi="Arial Narrow" w:cs="Calibri Light"/>
          <w:b/>
          <w:bCs/>
          <w:iCs/>
          <w:sz w:val="22"/>
          <w:szCs w:val="22"/>
        </w:rPr>
        <w:t xml:space="preserve">jednej usługi </w:t>
      </w:r>
      <w:r w:rsidRPr="00B84816">
        <w:rPr>
          <w:rFonts w:ascii="Arial Narrow" w:hAnsi="Arial Narrow" w:cs="Calibri Light"/>
          <w:bCs/>
          <w:i/>
          <w:iCs/>
          <w:sz w:val="22"/>
          <w:szCs w:val="22"/>
        </w:rPr>
        <w:t>odpowiadającej przedmiotowi zamówienia.</w:t>
      </w:r>
    </w:p>
    <w:p w14:paraId="7F887DBD" w14:textId="4B589F2A" w:rsidR="00C632E3" w:rsidRPr="00AF6178" w:rsidRDefault="00C632E3" w:rsidP="00C632E3">
      <w:pPr>
        <w:tabs>
          <w:tab w:val="left" w:pos="0"/>
        </w:tabs>
        <w:ind w:hanging="709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bCs/>
          <w:i/>
          <w:iCs/>
          <w:sz w:val="22"/>
          <w:szCs w:val="22"/>
        </w:rPr>
        <w:tab/>
      </w:r>
      <w:r w:rsidRPr="00AF6178">
        <w:rPr>
          <w:rFonts w:ascii="Arial Narrow" w:hAnsi="Arial Narrow" w:cs="Calibri Light"/>
          <w:i/>
          <w:iCs/>
          <w:sz w:val="22"/>
          <w:szCs w:val="22"/>
        </w:rPr>
        <w:t xml:space="preserve">WYKAZ USŁUG wykonanych nie wcześniej niż w okresie ostatnich 3 lat, a jeżeli okres prowadzenia działalności jest krótszy – co najmniej   jedną usługę  obejmującą swym zakresem przedmiot zamówienia o łącznej wielkości min. 300 Mg </w:t>
      </w:r>
      <w:r w:rsidR="00AF6178" w:rsidRPr="00AF6178">
        <w:rPr>
          <w:rFonts w:ascii="Arial Narrow" w:hAnsi="Arial Narrow" w:cs="Calibri Light"/>
          <w:i/>
          <w:iCs/>
          <w:sz w:val="22"/>
          <w:szCs w:val="22"/>
        </w:rPr>
        <w:t xml:space="preserve">przez okres </w:t>
      </w:r>
      <w:r w:rsidRPr="00AF6178">
        <w:rPr>
          <w:rFonts w:ascii="Arial Narrow" w:hAnsi="Arial Narrow" w:cs="Calibri Light"/>
          <w:i/>
          <w:iCs/>
          <w:sz w:val="22"/>
          <w:szCs w:val="22"/>
        </w:rPr>
        <w:t xml:space="preserve">12 miesięcy,  wraz z podaniem ich wartości, przedmiotu, dat wykonania   i podmiotów, </w:t>
      </w:r>
      <w:r w:rsidR="00AF6178">
        <w:rPr>
          <w:rFonts w:ascii="Arial Narrow" w:hAnsi="Arial Narrow" w:cs="Calibri Light"/>
          <w:i/>
          <w:iCs/>
          <w:sz w:val="22"/>
          <w:szCs w:val="22"/>
        </w:rPr>
        <w:br/>
      </w:r>
      <w:r w:rsidRPr="00AF6178">
        <w:rPr>
          <w:rFonts w:ascii="Arial Narrow" w:hAnsi="Arial Narrow" w:cs="Calibri Light"/>
          <w:i/>
          <w:iCs/>
          <w:sz w:val="22"/>
          <w:szCs w:val="22"/>
        </w:rPr>
        <w:t>na rzecz których usługi te zostały wykonane oraz załączeniem dowodów określających czy usługi te zostały wykonane lub  są wykonywane należycie, przy czym dowodami, o których mowa, są referencje bądź inne dokumenty wystawione przez podmiot na rzecz którego usługi były wykonywane, a w przypadku świadczeń okresowych lub ciągłych - są wykonywane, a jeżeli z uzasadnionej przyczyny o obiektywnym charakterze Wykonawca nie jest w stanie uzyskać tych dokumentów – oświadczenie Wykonawcy. W przypadku świadczeń okresowych lub ciągłych nadal wykonywanych – referencje, bądź inne dokumenty potwierdzające należyte wykonywanie powinny być wydane nie wcześniej niż 3 miesiące przed upływem terminu składania ofert</w:t>
      </w:r>
    </w:p>
    <w:p w14:paraId="324CA828" w14:textId="77777777" w:rsidR="00C632E3" w:rsidRPr="00B84816" w:rsidRDefault="00C632E3" w:rsidP="00C632E3">
      <w:pPr>
        <w:jc w:val="both"/>
        <w:rPr>
          <w:rFonts w:ascii="Arial Narrow" w:hAnsi="Arial Narrow" w:cs="Calibri Light"/>
          <w:sz w:val="22"/>
          <w:szCs w:val="22"/>
        </w:rPr>
      </w:pPr>
    </w:p>
    <w:tbl>
      <w:tblPr>
        <w:tblW w:w="986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066"/>
        <w:gridCol w:w="2301"/>
        <w:gridCol w:w="1592"/>
        <w:gridCol w:w="1997"/>
        <w:gridCol w:w="1492"/>
      </w:tblGrid>
      <w:tr w:rsidR="00C632E3" w:rsidRPr="00B84816" w14:paraId="31748835" w14:textId="77777777" w:rsidTr="00991AE8">
        <w:trPr>
          <w:cantSplit/>
          <w:trHeight w:val="108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E0F8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proofErr w:type="spellStart"/>
            <w:r w:rsidRPr="00B84816">
              <w:rPr>
                <w:rFonts w:ascii="Arial Narrow" w:hAnsi="Arial Narrow" w:cs="Calibri Light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6D27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Cs/>
                <w:sz w:val="22"/>
                <w:szCs w:val="22"/>
              </w:rPr>
              <w:t>Nazwa i adres Zamawiającego -miejsce wykonania usługi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22998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Cs/>
                <w:sz w:val="22"/>
                <w:szCs w:val="22"/>
              </w:rPr>
              <w:t>Przedmiot umowy</w:t>
            </w:r>
          </w:p>
        </w:tc>
        <w:tc>
          <w:tcPr>
            <w:tcW w:w="3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5713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Cs/>
                <w:sz w:val="22"/>
                <w:szCs w:val="22"/>
              </w:rPr>
              <w:t>Czas realizacji (podać datę)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7036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Cs/>
                <w:sz w:val="22"/>
                <w:szCs w:val="22"/>
              </w:rPr>
              <w:t>Wartość brutto</w:t>
            </w:r>
          </w:p>
        </w:tc>
      </w:tr>
      <w:tr w:rsidR="00C632E3" w:rsidRPr="00B84816" w14:paraId="0E31E3EC" w14:textId="77777777" w:rsidTr="00991AE8">
        <w:trPr>
          <w:cantSplit/>
          <w:trHeight w:val="50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22C2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4D95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368E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AEDE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  <w:u w:val="single"/>
              </w:rPr>
              <w:t>początek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46D9" w14:textId="77777777" w:rsidR="00C632E3" w:rsidRPr="00B84816" w:rsidRDefault="00C632E3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  <w:u w:val="single"/>
              </w:rPr>
              <w:t>koniec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E89E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</w:tr>
      <w:tr w:rsidR="00C632E3" w:rsidRPr="00B84816" w14:paraId="33606F43" w14:textId="77777777" w:rsidTr="00991AE8">
        <w:trPr>
          <w:cantSplit/>
          <w:trHeight w:val="99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18524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D7697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B67C1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83C58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BEA7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1FFD6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</w:tr>
      <w:tr w:rsidR="00C632E3" w:rsidRPr="00B84816" w14:paraId="4E927964" w14:textId="77777777" w:rsidTr="00991AE8">
        <w:trPr>
          <w:cantSplit/>
          <w:trHeight w:val="89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31DD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  <w:p w14:paraId="311AA8F4" w14:textId="77777777" w:rsidR="00C632E3" w:rsidRPr="00B84816" w:rsidRDefault="00C632E3" w:rsidP="00991AE8">
            <w:pPr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  <w:p w14:paraId="66D05EEC" w14:textId="77777777" w:rsidR="00C632E3" w:rsidRPr="00B84816" w:rsidRDefault="00C632E3" w:rsidP="00991AE8">
            <w:pPr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  <w:p w14:paraId="62D66C1C" w14:textId="77777777" w:rsidR="00C632E3" w:rsidRPr="00B84816" w:rsidRDefault="00C632E3" w:rsidP="00991AE8">
            <w:pPr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48FC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  <w:p w14:paraId="7442CB14" w14:textId="77777777" w:rsidR="00C632E3" w:rsidRPr="00B84816" w:rsidRDefault="00C632E3" w:rsidP="00991AE8">
            <w:pPr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  <w:p w14:paraId="4175AECF" w14:textId="77777777" w:rsidR="00C632E3" w:rsidRPr="00B84816" w:rsidRDefault="00C632E3" w:rsidP="00991AE8">
            <w:pPr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0E71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6FDB0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0D58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E2F3" w14:textId="77777777" w:rsidR="00C632E3" w:rsidRPr="00B84816" w:rsidRDefault="00C632E3" w:rsidP="00991AE8">
            <w:pPr>
              <w:snapToGrid w:val="0"/>
              <w:rPr>
                <w:rFonts w:ascii="Arial Narrow" w:hAnsi="Arial Narrow" w:cs="Calibri Light"/>
                <w:b/>
                <w:sz w:val="22"/>
                <w:szCs w:val="22"/>
                <w:u w:val="single"/>
              </w:rPr>
            </w:pPr>
          </w:p>
        </w:tc>
      </w:tr>
    </w:tbl>
    <w:p w14:paraId="6447C77E" w14:textId="77777777" w:rsidR="00C632E3" w:rsidRPr="00B84816" w:rsidRDefault="00C632E3" w:rsidP="00C632E3">
      <w:pPr>
        <w:jc w:val="both"/>
        <w:rPr>
          <w:rFonts w:ascii="Arial Narrow" w:hAnsi="Arial Narrow" w:cs="Calibri Light"/>
          <w:b/>
          <w:bCs/>
          <w:sz w:val="22"/>
          <w:szCs w:val="22"/>
        </w:rPr>
      </w:pPr>
    </w:p>
    <w:p w14:paraId="30BD28A2" w14:textId="77777777" w:rsidR="00C632E3" w:rsidRPr="00B84816" w:rsidRDefault="00C632E3" w:rsidP="00C632E3">
      <w:pPr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bCs/>
          <w:sz w:val="22"/>
          <w:szCs w:val="22"/>
        </w:rPr>
        <w:t>Na potwierdzenie najważniejszych usług zawartych w powyższym wykazie załączamy dowody określające, że usługi te zostały wykonane w sposób należyty.</w:t>
      </w:r>
    </w:p>
    <w:p w14:paraId="63CC8BFE" w14:textId="77777777" w:rsidR="00C632E3" w:rsidRPr="00B84816" w:rsidRDefault="00C632E3" w:rsidP="00C632E3">
      <w:pPr>
        <w:autoSpaceDE w:val="0"/>
        <w:jc w:val="both"/>
        <w:rPr>
          <w:rFonts w:ascii="Arial Narrow" w:hAnsi="Arial Narrow" w:cs="Calibri Light"/>
          <w:b/>
          <w:bCs/>
          <w:sz w:val="22"/>
          <w:szCs w:val="22"/>
        </w:rPr>
      </w:pPr>
    </w:p>
    <w:p w14:paraId="39237181" w14:textId="77777777" w:rsidR="00C632E3" w:rsidRPr="00B84816" w:rsidRDefault="00C632E3" w:rsidP="00C632E3">
      <w:pPr>
        <w:pStyle w:val="Zwykytekst1"/>
        <w:spacing w:before="120"/>
        <w:jc w:val="right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__________________ dnia __ __ ____ roku</w:t>
      </w:r>
    </w:p>
    <w:p w14:paraId="1FC640BA" w14:textId="77777777" w:rsidR="00C632E3" w:rsidRPr="00B84816" w:rsidRDefault="00C632E3" w:rsidP="00C632E3">
      <w:pPr>
        <w:spacing w:before="120"/>
        <w:ind w:firstLine="5220"/>
        <w:jc w:val="center"/>
        <w:rPr>
          <w:rFonts w:ascii="Arial Narrow" w:hAnsi="Arial Narrow" w:cs="Calibri Light"/>
          <w:i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_____________________</w:t>
      </w:r>
    </w:p>
    <w:p w14:paraId="13ADD167" w14:textId="77777777" w:rsidR="00C632E3" w:rsidRPr="00B84816" w:rsidRDefault="00C632E3" w:rsidP="00C632E3">
      <w:pPr>
        <w:spacing w:before="120"/>
        <w:ind w:firstLine="5220"/>
        <w:rPr>
          <w:rFonts w:ascii="Arial Narrow" w:hAnsi="Arial Narrow" w:cs="Calibri Light"/>
          <w:sz w:val="22"/>
          <w:szCs w:val="22"/>
        </w:rPr>
      </w:pPr>
    </w:p>
    <w:p w14:paraId="3FC8D660" w14:textId="21DEE7B9" w:rsidR="00C632E3" w:rsidRPr="00AF6178" w:rsidRDefault="00C632E3" w:rsidP="00AF6178">
      <w:pPr>
        <w:pStyle w:val="Zwykytekst1"/>
        <w:spacing w:before="120"/>
        <w:ind w:firstLine="3960"/>
        <w:jc w:val="right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(podpis elektroniczny Wykonawcy/Pełnomocnika)</w:t>
      </w:r>
    </w:p>
    <w:p w14:paraId="3618D65C" w14:textId="77777777" w:rsidR="002847D5" w:rsidRDefault="002847D5"/>
    <w:sectPr w:rsidR="002847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9E09F" w14:textId="77777777" w:rsidR="00C632E3" w:rsidRDefault="00C632E3" w:rsidP="00C632E3">
      <w:r>
        <w:separator/>
      </w:r>
    </w:p>
  </w:endnote>
  <w:endnote w:type="continuationSeparator" w:id="0">
    <w:p w14:paraId="027F4116" w14:textId="77777777" w:rsidR="00C632E3" w:rsidRDefault="00C632E3" w:rsidP="00C6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A7817" w14:textId="77777777" w:rsidR="00C632E3" w:rsidRDefault="00C632E3" w:rsidP="00C632E3">
      <w:r>
        <w:separator/>
      </w:r>
    </w:p>
  </w:footnote>
  <w:footnote w:type="continuationSeparator" w:id="0">
    <w:p w14:paraId="0F29E1B4" w14:textId="77777777" w:rsidR="00C632E3" w:rsidRDefault="00C632E3" w:rsidP="00C63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A62CB" w14:textId="6CFCAC8E" w:rsidR="00C632E3" w:rsidRDefault="00C632E3" w:rsidP="00C632E3">
    <w:pPr>
      <w:rPr>
        <w:rFonts w:ascii="Arial" w:hAnsi="Arial" w:cs="Arial"/>
        <w:b/>
        <w:bCs/>
        <w:sz w:val="22"/>
        <w:szCs w:val="22"/>
      </w:rPr>
    </w:pPr>
    <w:r w:rsidRPr="00C632E3">
      <w:rPr>
        <w:noProof/>
      </w:rPr>
      <w:drawing>
        <wp:anchor distT="0" distB="0" distL="114300" distR="114300" simplePos="0" relativeHeight="251659264" behindDoc="1" locked="0" layoutInCell="1" allowOverlap="1" wp14:anchorId="1A414BEA" wp14:editId="560A1AA3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945"/>
          <wp:effectExtent l="0" t="0" r="9525" b="1905"/>
          <wp:wrapNone/>
          <wp:docPr id="2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92367450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32E3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 xml:space="preserve">6 </w:t>
    </w:r>
    <w:r w:rsidRPr="00C632E3">
      <w:rPr>
        <w:rFonts w:ascii="Arial" w:hAnsi="Arial" w:cs="Arial"/>
        <w:b/>
        <w:bCs/>
        <w:sz w:val="22"/>
        <w:szCs w:val="22"/>
      </w:rPr>
      <w:t xml:space="preserve">do SWZ – </w:t>
    </w:r>
    <w:r>
      <w:rPr>
        <w:rFonts w:ascii="Arial" w:hAnsi="Arial" w:cs="Arial"/>
        <w:b/>
        <w:bCs/>
        <w:sz w:val="22"/>
        <w:szCs w:val="22"/>
      </w:rPr>
      <w:t>WYKAZ USŁUG</w:t>
    </w:r>
  </w:p>
  <w:p w14:paraId="7BA80F3C" w14:textId="77777777" w:rsidR="00C632E3" w:rsidRPr="00C632E3" w:rsidRDefault="00C632E3" w:rsidP="00C632E3">
    <w:pPr>
      <w:rPr>
        <w:rFonts w:ascii="Arial" w:hAnsi="Arial" w:cs="Arial"/>
        <w:sz w:val="16"/>
        <w:szCs w:val="16"/>
      </w:rPr>
    </w:pPr>
  </w:p>
  <w:p w14:paraId="2BE12746" w14:textId="77777777" w:rsidR="00B83F6C" w:rsidRDefault="00C632E3" w:rsidP="00C632E3">
    <w:pPr>
      <w:rPr>
        <w:rFonts w:ascii="Arial" w:hAnsi="Arial" w:cs="Arial"/>
        <w:sz w:val="18"/>
        <w:szCs w:val="18"/>
      </w:rPr>
    </w:pPr>
    <w:r w:rsidRPr="00C632E3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31DCFD8F" w14:textId="1A378D2B" w:rsidR="00C632E3" w:rsidRPr="00C632E3" w:rsidRDefault="00B83F6C" w:rsidP="00C632E3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C632E3" w:rsidRPr="00C632E3">
      <w:rPr>
        <w:rFonts w:ascii="Arial" w:hAnsi="Arial" w:cs="Arial"/>
        <w:sz w:val="18"/>
        <w:szCs w:val="18"/>
      </w:rPr>
      <w:t>oraz zorganizowanie i prowadzenie PSZOK</w:t>
    </w:r>
    <w:r w:rsidR="002262B0">
      <w:rPr>
        <w:rFonts w:ascii="Arial" w:hAnsi="Arial" w:cs="Arial"/>
        <w:sz w:val="18"/>
        <w:szCs w:val="18"/>
      </w:rPr>
      <w:t xml:space="preserve"> </w:t>
    </w:r>
    <w:r w:rsidR="00C632E3" w:rsidRPr="00C632E3">
      <w:rPr>
        <w:rFonts w:ascii="Arial" w:hAnsi="Arial" w:cs="Arial"/>
        <w:sz w:val="18"/>
        <w:szCs w:val="18"/>
      </w:rPr>
      <w:t xml:space="preserve">w 2025 r.” </w:t>
    </w:r>
  </w:p>
  <w:p w14:paraId="05F81B70" w14:textId="77777777" w:rsidR="00C632E3" w:rsidRPr="00C632E3" w:rsidRDefault="00C632E3" w:rsidP="00C632E3">
    <w:pPr>
      <w:rPr>
        <w:rFonts w:ascii="Arial" w:hAnsi="Arial" w:cs="Arial"/>
        <w:b/>
        <w:bCs/>
        <w:sz w:val="18"/>
        <w:szCs w:val="18"/>
      </w:rPr>
    </w:pPr>
  </w:p>
  <w:p w14:paraId="793E1A92" w14:textId="77777777" w:rsidR="00C632E3" w:rsidRDefault="00C632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2E3"/>
    <w:rsid w:val="002262B0"/>
    <w:rsid w:val="002847D5"/>
    <w:rsid w:val="0086437D"/>
    <w:rsid w:val="00902EA4"/>
    <w:rsid w:val="00AF6178"/>
    <w:rsid w:val="00B83F6C"/>
    <w:rsid w:val="00C632E3"/>
    <w:rsid w:val="00C6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940A"/>
  <w15:chartTrackingRefBased/>
  <w15:docId w15:val="{B9532DCE-3FAB-48C5-98CE-24C10B2E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2E3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632E3"/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63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2E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3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2E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Bernard Cieślak</cp:lastModifiedBy>
  <cp:revision>4</cp:revision>
  <dcterms:created xsi:type="dcterms:W3CDTF">2024-11-22T10:19:00Z</dcterms:created>
  <dcterms:modified xsi:type="dcterms:W3CDTF">2024-12-05T08:47:00Z</dcterms:modified>
</cp:coreProperties>
</file>